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80" w:rsidRPr="00E00701" w:rsidRDefault="007B1080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52"/>
          <w:szCs w:val="52"/>
        </w:rPr>
      </w:pPr>
      <w:r w:rsidRPr="00E00701">
        <w:rPr>
          <w:rFonts w:ascii="黑体" w:eastAsia="黑体" w:hAnsi="黑体" w:cs="黑体" w:hint="eastAsia"/>
          <w:bCs/>
          <w:spacing w:val="1"/>
          <w:sz w:val="52"/>
          <w:szCs w:val="52"/>
        </w:rPr>
        <w:t>一等奖</w:t>
      </w:r>
      <w:r w:rsidR="00E00701" w:rsidRPr="00E00701">
        <w:rPr>
          <w:rFonts w:ascii="黑体" w:eastAsia="黑体" w:hAnsi="黑体" w:cs="黑体" w:hint="eastAsia"/>
          <w:bCs/>
          <w:spacing w:val="1"/>
          <w:sz w:val="52"/>
          <w:szCs w:val="52"/>
        </w:rPr>
        <w:t>（6所学校）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t>江门市第二中学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</w:t>
      </w:r>
      <w:r w:rsidR="007B1080" w:rsidRPr="00E0070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E00701">
        <w:rPr>
          <w:rFonts w:ascii="黑体" w:eastAsia="黑体" w:hAnsi="黑体" w:cs="黑体" w:hint="eastAsia"/>
          <w:bCs/>
          <w:spacing w:val="1"/>
          <w:sz w:val="22"/>
        </w:rPr>
        <w:t>：林许艺 张嘉艺 何晖晖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陈劭檀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蔡嘉璇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谢可欣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何盈盈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黄汉荣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杨卓凡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叶芷伶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罗玉嫣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曾建业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谭艺权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刘彦君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李键涛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李俊浩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hint="eastAsia"/>
              </w:rPr>
              <w:t>李莹莹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曾建权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严子晴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黄伟楠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肖芷莹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区晓晴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夏锦林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俞静文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王小桃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余映彤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冼子悦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刘嘉雯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刘希雯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罗晓晴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吴颖霖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王锦睿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李星妍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邓茵仪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林柏宇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吴国标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谭景林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杜靖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李思莹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李守全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李欣霖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刘若儒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许敏阳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hint="eastAsia"/>
              </w:rPr>
              <w:t>陈奕希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尹紫淇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梁宝丹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陈乐仪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吕静瑶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B1080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</w:tr>
    </w:tbl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</w:pPr>
    </w:p>
    <w:p w:rsidR="007B1080" w:rsidRPr="00E00701" w:rsidRDefault="007B1080" w:rsidP="007B1080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江门市棠下初级中学</w:t>
      </w:r>
    </w:p>
    <w:p w:rsidR="007B1080" w:rsidRPr="00E00701" w:rsidRDefault="007B1080" w:rsidP="007B1080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 xml:space="preserve">     优秀辅导老师： </w:t>
      </w:r>
      <w:r w:rsidRPr="00E00701">
        <w:rPr>
          <w:rStyle w:val="NormalCharacter"/>
          <w:rFonts w:ascii="黑体" w:eastAsia="黑体" w:hAnsi="黑体" w:cs="黑体" w:hint="eastAsia"/>
          <w:bCs/>
          <w:spacing w:val="1"/>
          <w:kern w:val="2"/>
          <w:sz w:val="22"/>
          <w:szCs w:val="24"/>
        </w:rPr>
        <w:t xml:space="preserve">陆健明 </w:t>
      </w: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刘儒鹏</w:t>
      </w:r>
      <w:r w:rsidRPr="00E00701">
        <w:rPr>
          <w:rStyle w:val="NormalCharacter"/>
          <w:rFonts w:ascii="黑体" w:eastAsia="黑体" w:hAnsi="黑体" w:cs="黑体" w:hint="eastAsia"/>
          <w:bCs/>
          <w:spacing w:val="1"/>
          <w:kern w:val="2"/>
          <w:sz w:val="22"/>
          <w:szCs w:val="24"/>
        </w:rPr>
        <w:t xml:space="preserve"> </w:t>
      </w: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李学盛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Ind w:w="-108" w:type="dxa"/>
        <w:tblCellMar>
          <w:left w:w="0" w:type="dxa"/>
          <w:right w:w="0" w:type="dxa"/>
        </w:tblCellMar>
        <w:tblLook w:val="04A0"/>
      </w:tblPr>
      <w:tblGrid>
        <w:gridCol w:w="1096"/>
        <w:gridCol w:w="1096"/>
        <w:gridCol w:w="1096"/>
        <w:gridCol w:w="1096"/>
        <w:gridCol w:w="1096"/>
        <w:gridCol w:w="1096"/>
        <w:gridCol w:w="1096"/>
        <w:gridCol w:w="1096"/>
      </w:tblGrid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冯家星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郭瑞亨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杨骏博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陈治旭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吴颖岚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陈泳茵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吴慧珍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陈虹秀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张晓晴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李晓丽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陈诗怡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陈泳芝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丁佳成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黄依雪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梁兴蕾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罗熙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罗宇婷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马星语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毛雪欣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周小雪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陈欣妍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高慧玲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黄颖琳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黄映莹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李泳锌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林枚静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刘雅倩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莫雅盈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牛艳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谢雅岚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张仕艺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冯伟业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甘其军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黄伟权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黄炜皓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黄晓东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陆子霖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吕森源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齐忠涵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谭广杰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张冠东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周家乐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周连锦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陈浩轩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甘明昆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胡家豪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胡颖滔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康富贵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林志涛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卢少君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罗逸超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农乐赓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许子涵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严家栩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杨顺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1080" w:rsidRPr="00E00701" w:rsidRDefault="007B1080" w:rsidP="0071211C">
            <w:pPr>
              <w:snapToGrid w:val="0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</w:tr>
    </w:tbl>
    <w:p w:rsidR="007B1080" w:rsidRPr="00E00701" w:rsidRDefault="007B1080" w:rsidP="007B1080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运动员：</w:t>
      </w:r>
    </w:p>
    <w:p w:rsidR="007B1080" w:rsidRPr="00E00701" w:rsidRDefault="007B1080" w:rsidP="007B1080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7B1080" w:rsidRPr="00E00701" w:rsidRDefault="007B1080" w:rsidP="007B1080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7B1080" w:rsidRPr="00E00701" w:rsidRDefault="007B1080" w:rsidP="007B1080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t>江门市新会李文达中学</w:t>
      </w: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  优秀辅导老师：谢乃豪 代元波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李健豪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林炜楠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李翠敏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周慧珊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张文静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邹婷婷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杨思杰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卢红红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宁英添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刘海滨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韦应芳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戈秀兰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李雨欣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黄韵婷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吴韵思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黎诗桦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谭美雪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何雨凝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李嘉裕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李春皓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刘泽荣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梁浩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李孝聪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林嘉轩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杨晋鹏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杨硕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谢心怡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胡婉怡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李颖琳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郑楚妍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陈涵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叶嘉茵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谢美灿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黄欣怡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邹天雨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林泽根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袁浚沛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张宝琪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向顶骏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古善灵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李芷晴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李梓豪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E00701" w:rsidRPr="00E00701" w:rsidRDefault="00E00701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lastRenderedPageBreak/>
        <w:t>江门市新会区三江镇初级中学</w:t>
      </w: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  优秀辅导老师：周淑丽 谢庆宏 袁兴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林志乔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温轩荣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谢梓鑫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龙家炽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刘思辰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黄光强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陈俊贤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赵峻辉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李伟源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赵梓锋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赵烨维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郭文轩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何永鑫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伍子熙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徐志源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全泳源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梁伟俊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范晓楠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陈喜桃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袁馨怡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夏青竹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吴宇琴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郭芷雯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赵芷琪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韩柏华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刘忠毅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龚海彬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李俊亿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杨子谦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莫忠帆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梁锦权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霍伟杰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郑紫瑶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赵希敏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赵洁婷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容子晴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容玮欣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冯海灵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潘诗琪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卢梓欣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钟文丽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李研欢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梁晓莹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吴嘉莹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霍芯茹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冯炜琳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曾晓彤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何维维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黄芷晴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赵雅仪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hint="eastAsia"/>
              </w:rPr>
              <w:t>龙江丽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hint="eastAsia"/>
              </w:rPr>
              <w:t>常玉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hint="eastAsia"/>
              </w:rPr>
              <w:t>钟静雯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hint="eastAsia"/>
              </w:rPr>
              <w:t>巢浩轩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hint="eastAsia"/>
              </w:rPr>
              <w:t>严子铭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仿宋" w:eastAsia="仿宋" w:hAnsi="仿宋" w:cs="仿宋"/>
          <w:bCs/>
          <w:spacing w:val="1"/>
          <w:sz w:val="28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t>鹤山市古劳中学</w:t>
      </w: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 优秀辅导老师：李明杰 林百峰 黄梅贞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罗正荣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李春鸿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任浩华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莫张衡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任智轩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侯泽佳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侯彬华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李城宇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温家健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唐辰旭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苏建业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张嘉豪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黄俊杰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李嘉晋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冯梓轩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吕铭原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龚可铭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赵岩松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李志斌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韦程峰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李鑫荣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江国城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张俊涛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黎添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陈佳豪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古梓观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李荣轩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卢欣瑜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张雅滢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江靖涵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黄梓琪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梁媛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农雨轩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谢玉馨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侯咏滢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李海淦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尹舒涵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冯颍琪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温嘉瑜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吕芷欣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E0070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周思</w:t>
            </w:r>
            <w:r w:rsidR="007B1080" w:rsidRPr="00E00701">
              <w:rPr>
                <w:rFonts w:ascii="宋体" w:hAnsi="宋体" w:cs="宋体" w:hint="eastAsia"/>
                <w:sz w:val="20"/>
                <w:szCs w:val="20"/>
              </w:rPr>
              <w:t>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吕芷茵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陈昕杰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李晓研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王艺菲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任嘉琪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冯静仪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李艳晴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李绮琳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黄梓莹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冯诺楹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李乐晴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林婉婷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蓝紫瑜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吴美美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t>鹤山市沙坪中学</w:t>
      </w: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  优秀辅导老师：戴凤枝 何东雄 麦善扬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冯钰琪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黄陨贤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陈禧烨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郑欣茹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高紫晴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温舒畅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胡嘉盈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李烨航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蔡文竣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朱海润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许业鑫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王诗颖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黄若涵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陈伟财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夏子谦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麦卓然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李晓珊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刘昊元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符家乔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唐 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王雪倩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党 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温静敏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李思琪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黎俊升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冯卓展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胡炜轩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张毓知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李学臻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林臆华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范家乐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郑定斌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温艺韬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邓永豪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王志勇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刘浩文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冯卓晞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李言希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吕明彬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王程程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莫瑷玮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麦韵诗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罗沁渝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任美霖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向宇航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李卓桦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孙嘉毅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黄文浩</w:t>
            </w:r>
          </w:p>
        </w:tc>
      </w:tr>
      <w:tr w:rsidR="007B1080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温媛媛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温盛基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陆 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宋志鹏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吕家乐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曹智源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E00701" w:rsidRPr="00E00701" w:rsidRDefault="00E00701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</w:pPr>
    </w:p>
    <w:p w:rsidR="00E00701" w:rsidRPr="00E00701" w:rsidRDefault="00E00701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</w:pPr>
    </w:p>
    <w:p w:rsidR="00E00701" w:rsidRPr="00E00701" w:rsidRDefault="00E00701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</w:pPr>
    </w:p>
    <w:p w:rsidR="00E00701" w:rsidRPr="00E00701" w:rsidRDefault="00E00701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</w:pPr>
    </w:p>
    <w:p w:rsidR="00E00701" w:rsidRPr="00E00701" w:rsidRDefault="00E00701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kern w:val="2"/>
          <w:sz w:val="48"/>
          <w:szCs w:val="48"/>
        </w:rPr>
      </w:pPr>
      <w:r w:rsidRPr="00E00701">
        <w:rPr>
          <w:rStyle w:val="NormalCharacter"/>
          <w:rFonts w:ascii="黑体" w:eastAsia="黑体" w:hAnsi="黑体" w:cs="黑体" w:hint="eastAsia"/>
          <w:bCs/>
          <w:spacing w:val="1"/>
          <w:kern w:val="2"/>
          <w:sz w:val="48"/>
          <w:szCs w:val="48"/>
        </w:rPr>
        <w:lastRenderedPageBreak/>
        <w:t>二等奖（10所学校）</w:t>
      </w:r>
    </w:p>
    <w:p w:rsidR="00E00701" w:rsidRPr="00E00701" w:rsidRDefault="00E00701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江门市蓬江区杜阮镇楼山初级中学</w:t>
      </w:r>
    </w:p>
    <w:p w:rsidR="00232A7A" w:rsidRPr="00E00701" w:rsidRDefault="00232A7A" w:rsidP="007B1080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 xml:space="preserve">     </w:t>
      </w:r>
      <w:r w:rsidR="007B1080"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优秀辅导老师</w:t>
      </w: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：吴瑞麟 陈海燕</w:t>
      </w: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运动员：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Ind w:w="-108" w:type="dxa"/>
        <w:tblCellMar>
          <w:left w:w="0" w:type="dxa"/>
          <w:right w:w="0" w:type="dxa"/>
        </w:tblCellMar>
        <w:tblLook w:val="04A0"/>
      </w:tblPr>
      <w:tblGrid>
        <w:gridCol w:w="1096"/>
        <w:gridCol w:w="1096"/>
        <w:gridCol w:w="1096"/>
        <w:gridCol w:w="1096"/>
        <w:gridCol w:w="1096"/>
        <w:gridCol w:w="1096"/>
        <w:gridCol w:w="1096"/>
        <w:gridCol w:w="1096"/>
      </w:tblGrid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许文彬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谭宝怡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甘子恩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王梓荧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区雅姿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李慧茵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卢柳吉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李铁成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苏莹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胡雨彤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苏晟彬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徐紫珊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黄艺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申景明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冯芷珊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刘键安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韦俊峰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李欣玥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尹炜娴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彭嘉敏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容淑柔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尹佩雯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区晓晴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吴雨荞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利唐果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苏秀冰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黎芷妍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梁梓荧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阮颖琳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文家乐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陈新汇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陈俊江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李思仪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陈君浩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莫静丽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张程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黎诗雨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谢逸菲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苏韵心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谢倩盈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A7A" w:rsidRPr="00E00701" w:rsidRDefault="00232A7A" w:rsidP="0071211C">
            <w:pPr>
              <w:snapToGrid w:val="0"/>
              <w:jc w:val="center"/>
              <w:textAlignment w:val="bottom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A7A" w:rsidRPr="00E00701" w:rsidRDefault="00232A7A" w:rsidP="0071211C">
            <w:pPr>
              <w:snapToGrid w:val="0"/>
              <w:jc w:val="center"/>
              <w:textAlignment w:val="bottom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苏宝雯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A7A" w:rsidRPr="00E00701" w:rsidRDefault="00232A7A" w:rsidP="0071211C">
            <w:pPr>
              <w:snapToGrid w:val="0"/>
              <w:jc w:val="center"/>
              <w:textAlignment w:val="bottom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李文东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A7A" w:rsidRPr="00E00701" w:rsidRDefault="00232A7A" w:rsidP="0071211C">
            <w:pPr>
              <w:snapToGrid w:val="0"/>
              <w:jc w:val="center"/>
              <w:textAlignment w:val="bottom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冯金涛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</w:tr>
    </w:tbl>
    <w:p w:rsidR="00232A7A" w:rsidRPr="00E00701" w:rsidRDefault="00232A7A" w:rsidP="00232A7A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江门市怡福中学</w:t>
      </w: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 xml:space="preserve">      </w:t>
      </w:r>
      <w:r w:rsidR="007B1080"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优秀辅导老师</w:t>
      </w: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：刘清 冯国强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Ind w:w="-108" w:type="dxa"/>
        <w:tblCellMar>
          <w:left w:w="0" w:type="dxa"/>
          <w:right w:w="0" w:type="dxa"/>
        </w:tblCellMar>
        <w:tblLook w:val="04A0"/>
      </w:tblPr>
      <w:tblGrid>
        <w:gridCol w:w="1096"/>
        <w:gridCol w:w="1096"/>
        <w:gridCol w:w="1096"/>
        <w:gridCol w:w="1096"/>
        <w:gridCol w:w="1096"/>
        <w:gridCol w:w="1096"/>
        <w:gridCol w:w="1096"/>
        <w:gridCol w:w="1096"/>
      </w:tblGrid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陈彦臻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林善桦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赵志朗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邓玮韬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 xml:space="preserve">关凯瑞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马晓钺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李洁荧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陈思颖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邓子轩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黄彦涵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潘皓堃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简晖阳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邱江睿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吕沂铮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崔琬滢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叶思睿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王鲁粤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吴浠同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张雅睿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袁佳琪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吴承轩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尹锦培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麦建国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梁海锋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刘子铭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欧阳文迪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王彦苹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李思茵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何佩家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李跞宸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陈泳霖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区雅芝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麦可儿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邱悦琳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王麒睿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李嘉熙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于雅霖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殷珮珊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方钰涵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梁芷莜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胡乐馨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林子涵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商嘉奇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夏裕洋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毛靖博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6"/>
                <w:szCs w:val="16"/>
              </w:rPr>
            </w:pPr>
          </w:p>
        </w:tc>
      </w:tr>
    </w:tbl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运动员：</w:t>
      </w:r>
    </w:p>
    <w:p w:rsidR="00232A7A" w:rsidRPr="00E00701" w:rsidRDefault="00232A7A" w:rsidP="00232A7A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江门市蓬江区杜阮镇杜阮中心初级中学</w:t>
      </w: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 xml:space="preserve">      </w:t>
      </w:r>
      <w:r w:rsidR="007B1080"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优秀辅导老师</w:t>
      </w: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 xml:space="preserve">：陈日贤 梁华全  </w:t>
      </w:r>
      <w:r w:rsidRPr="00E00701">
        <w:rPr>
          <w:rFonts w:ascii="黑体" w:eastAsia="黑体" w:hAnsi="黑体" w:cs="黑体"/>
          <w:spacing w:val="1"/>
          <w:sz w:val="22"/>
          <w:highlight w:val="white"/>
        </w:rPr>
        <w:t>温洵杞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Ind w:w="-108" w:type="dxa"/>
        <w:tblCellMar>
          <w:left w:w="0" w:type="dxa"/>
          <w:right w:w="0" w:type="dxa"/>
        </w:tblCellMar>
        <w:tblLook w:val="04A0"/>
      </w:tblPr>
      <w:tblGrid>
        <w:gridCol w:w="1096"/>
        <w:gridCol w:w="1096"/>
        <w:gridCol w:w="1096"/>
        <w:gridCol w:w="1096"/>
        <w:gridCol w:w="1096"/>
        <w:gridCol w:w="1096"/>
        <w:gridCol w:w="1096"/>
        <w:gridCol w:w="1096"/>
      </w:tblGrid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简琳峰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谭楚荧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余炜轩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文凯琳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文华斌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李淑芸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李佩滢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李泳娴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袁宇轩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陈家俊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霍芷怡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关惠芳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容灼锐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余嘉琳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钟日成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Fonts w:ascii="宋体" w:hAnsi="宋体"/>
                <w:sz w:val="20"/>
                <w:highlight w:val="white"/>
              </w:rPr>
              <w:t>谢宛玲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余婧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关馨怡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严宣开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罗俊诚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吕琴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陶玉萱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李璐瑶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杜尹杰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赖静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赵立艳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郑东文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刘诗敏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梁江顺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罗俊源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张晓琳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罗妙琳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杜凯陈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谭佳琪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岑俊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罗子豪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张国阳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钟嘉冠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曾国辉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罗洋静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谭清雯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董其然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余俊桦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余雄业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文俊毅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覃忠浩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简江枫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谭灏宇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文淑敏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曹允怡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张添乐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李坤芳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刘宗耀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田欣然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jc w:val="center"/>
              <w:textAlignment w:val="center"/>
              <w:rPr>
                <w:rStyle w:val="NormalCharacter"/>
                <w:rFonts w:ascii="宋体" w:hAnsi="宋体"/>
                <w:sz w:val="13"/>
                <w:szCs w:val="13"/>
              </w:rPr>
            </w:pPr>
            <w:r w:rsidRPr="00E00701">
              <w:rPr>
                <w:rStyle w:val="NormalCharacter"/>
                <w:rFonts w:ascii="宋体" w:hAnsi="宋体"/>
                <w:kern w:val="2"/>
                <w:sz w:val="20"/>
                <w:szCs w:val="20"/>
              </w:rPr>
              <w:t>黄仁劲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32A7A" w:rsidRPr="00E00701" w:rsidRDefault="00232A7A" w:rsidP="0071211C">
            <w:pPr>
              <w:snapToGrid w:val="0"/>
              <w:rPr>
                <w:rStyle w:val="NormalCharacter"/>
                <w:rFonts w:ascii="宋体" w:hAnsi="宋体"/>
                <w:sz w:val="13"/>
                <w:szCs w:val="13"/>
              </w:rPr>
            </w:pPr>
          </w:p>
        </w:tc>
      </w:tr>
    </w:tbl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E0070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运动员：</w:t>
      </w:r>
    </w:p>
    <w:p w:rsidR="00232A7A" w:rsidRPr="00E00701" w:rsidRDefault="00232A7A" w:rsidP="00232A7A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snapToGrid w:val="0"/>
        <w:spacing w:line="360" w:lineRule="auto"/>
        <w:rPr>
          <w:rStyle w:val="NormalCharacter"/>
          <w:rFonts w:ascii="仿宋" w:eastAsia="仿宋" w:hAnsi="仿宋" w:cs="仿宋"/>
          <w:bCs/>
          <w:spacing w:val="1"/>
          <w:sz w:val="28"/>
        </w:rPr>
      </w:pPr>
    </w:p>
    <w:p w:rsidR="00232A7A" w:rsidRPr="00E00701" w:rsidRDefault="00232A7A" w:rsidP="00232A7A">
      <w:pPr>
        <w:snapToGrid w:val="0"/>
        <w:spacing w:line="360" w:lineRule="auto"/>
        <w:jc w:val="center"/>
        <w:rPr>
          <w:rStyle w:val="NormalCharacter"/>
          <w:rFonts w:ascii="仿宋" w:eastAsia="仿宋" w:hAnsi="仿宋" w:cs="仿宋"/>
          <w:bCs/>
          <w:spacing w:val="1"/>
          <w:sz w:val="28"/>
        </w:rPr>
      </w:pPr>
    </w:p>
    <w:p w:rsidR="00232A7A" w:rsidRPr="00E00701" w:rsidRDefault="00232A7A" w:rsidP="00232A7A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t>江门市新会区大泽镇大泽初级中学</w:t>
      </w: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  优秀辅导老师：李向红 陈志聪 黄赐郎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7B1080" w:rsidRPr="00E00701" w:rsidTr="005805FA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赖韬谦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谭长森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李洁盈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关淑怡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梁译文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吕雪雯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岑嘉欣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黄嘉美</w:t>
            </w:r>
          </w:p>
        </w:tc>
      </w:tr>
      <w:tr w:rsidR="007B1080" w:rsidRPr="00E00701" w:rsidTr="005805FA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/>
                <w:sz w:val="18"/>
                <w:szCs w:val="18"/>
              </w:rPr>
              <w:t>刘欣萍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牟文艳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李明霏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/>
                <w:sz w:val="18"/>
                <w:szCs w:val="18"/>
              </w:rPr>
              <w:t>吕艺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/>
                <w:sz w:val="18"/>
                <w:szCs w:val="18"/>
              </w:rPr>
              <w:t>吴林欣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/>
                <w:sz w:val="18"/>
                <w:szCs w:val="18"/>
              </w:rPr>
              <w:t>黄慧清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/>
                <w:sz w:val="18"/>
                <w:szCs w:val="18"/>
              </w:rPr>
              <w:t>吕倩恩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/>
                <w:sz w:val="18"/>
                <w:szCs w:val="18"/>
              </w:rPr>
              <w:t>钟美婵</w:t>
            </w:r>
          </w:p>
        </w:tc>
      </w:tr>
      <w:tr w:rsidR="007B1080" w:rsidRPr="00E00701" w:rsidTr="005805FA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/>
                <w:sz w:val="18"/>
                <w:szCs w:val="18"/>
              </w:rPr>
              <w:t>孔钰灵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林浩岚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吕镱淇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周咏筱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张皓霖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胡浚杰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彭浩轩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黄丽婵</w:t>
            </w:r>
          </w:p>
        </w:tc>
      </w:tr>
      <w:tr w:rsidR="007B1080" w:rsidRPr="00E00701" w:rsidTr="005805FA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吕仙兰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黄陈茜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李善芬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李芷妍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区冰宁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黄咏婷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罗骏杰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任硕杰</w:t>
            </w:r>
          </w:p>
        </w:tc>
      </w:tr>
      <w:tr w:rsidR="007B1080" w:rsidRPr="00E00701" w:rsidTr="005805FA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廖嘉琪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贾赫名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林源彬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贺子贵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周玉婷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植嘉欣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周静茹</w:t>
            </w:r>
          </w:p>
        </w:tc>
      </w:tr>
      <w:tr w:rsidR="007B1080" w:rsidRPr="00E00701" w:rsidTr="005805FA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谢小月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吴馨怡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王斯漫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李镇宇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钟娟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黄旗欣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黄雅惠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覃清梅</w:t>
            </w:r>
          </w:p>
        </w:tc>
      </w:tr>
      <w:tr w:rsidR="007B1080" w:rsidRPr="00E00701" w:rsidTr="005805FA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彭李晴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周学斌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江雅妍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桑欣雨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姚丽蓉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韦洁琳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E00701">
              <w:rPr>
                <w:rFonts w:ascii="宋体" w:hAnsi="宋体" w:cs="宋体" w:hint="eastAsia"/>
                <w:sz w:val="18"/>
                <w:szCs w:val="18"/>
              </w:rPr>
              <w:t>吕根宏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080" w:rsidRPr="00E00701" w:rsidRDefault="007B1080" w:rsidP="005805FA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7B1080" w:rsidRPr="00E00701" w:rsidRDefault="007B1080" w:rsidP="007B1080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7B1080" w:rsidRPr="00E00701" w:rsidRDefault="007B1080" w:rsidP="007B1080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t>鹤山实验中学(初中)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       </w:t>
      </w:r>
      <w:r w:rsidR="007B1080" w:rsidRPr="00E0070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E00701">
        <w:rPr>
          <w:rFonts w:ascii="黑体" w:eastAsia="黑体" w:hAnsi="黑体" w:cs="黑体" w:hint="eastAsia"/>
          <w:bCs/>
          <w:spacing w:val="1"/>
          <w:sz w:val="22"/>
        </w:rPr>
        <w:t>：林  勇 黄其淇 徐文平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李倩珍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黄卓辉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罗智恒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杨晓健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黎海希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冯铭轩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吴子谦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林玥宁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吴其峻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李锦浩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吴冰雨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汤建阳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易志杰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林臆宏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邓朝森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麦梓炫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周梓轩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余滢琳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李乔峰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易定聪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李倩莹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李幸芷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马欣冉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胡雅言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黎夏盈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李盈辉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陈烨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易子晴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黄泽周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梁铭亮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黄钊凤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刘国蓝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李名哲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温启聪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叶韵轩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刘子谦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李志彬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项茵琪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邝俊余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梁珈霖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权芷慧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温凯林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邓颖珊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文伟琪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李皓峰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潘志扬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周玉婷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陈智聪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梁梓烽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陈钰莹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冯紫婷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陈泽辉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李梓锋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7B1080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黄子轩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黑体" w:eastAsia="黑体" w:hAnsi="宋体" w:cs="黑体" w:hint="eastAsia"/>
                <w:sz w:val="20"/>
                <w:szCs w:val="20"/>
              </w:rPr>
              <w:t>吕浩言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7B1080" w:rsidRPr="00E00701" w:rsidRDefault="007B1080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t>台山市李谭更开纪念中学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    </w:t>
      </w:r>
      <w:r w:rsidR="007B1080" w:rsidRPr="00E0070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E00701">
        <w:rPr>
          <w:rFonts w:ascii="黑体" w:eastAsia="黑体" w:hAnsi="黑体" w:cs="黑体" w:hint="eastAsia"/>
          <w:bCs/>
          <w:spacing w:val="1"/>
          <w:sz w:val="22"/>
        </w:rPr>
        <w:t>：黄自学 谢振喜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谢嘉钰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刘晓雯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蒙嘉馨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高心怡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陈昱朵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刘颖莹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陈嘉铭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朱泳茵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黄珍妮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余恩仪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刘宇昕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赵巧铧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雷咏琦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马颖琳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陈惠娟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阮泳琪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陈绣祺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陈紫涵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卢洁雅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陈莹莹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梁汉浩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陈东旭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熊浩源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苏永豪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张文轩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刘梓豪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陈旭晖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梅家辉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黄志成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徐梓杰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骆羽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莫龙华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黄健彪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赖梓铭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梅健洋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李嘉顺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赵子杰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伍海林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伍彦瀚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蔡铭君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梁尊翔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苏镇铧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李文瀚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姜俊熙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苏日翔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朱万欢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阮鸿彬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舒莱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李锦宏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rPr>
                <w:rFonts w:ascii="宋体" w:hAnsi="宋体" w:cs="宋体"/>
                <w:sz w:val="13"/>
                <w:szCs w:val="13"/>
              </w:rPr>
            </w:pPr>
          </w:p>
        </w:tc>
      </w:tr>
    </w:tbl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E00701" w:rsidRPr="00E00701" w:rsidRDefault="00E00701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E00701" w:rsidRPr="00E00701" w:rsidRDefault="00E00701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E00701" w:rsidRPr="00E00701" w:rsidRDefault="00E00701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lastRenderedPageBreak/>
        <w:t>开平市沙塘学校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</w:t>
      </w:r>
      <w:r w:rsidR="007B1080" w:rsidRPr="00E0070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E00701">
        <w:rPr>
          <w:rFonts w:ascii="黑体" w:eastAsia="黑体" w:hAnsi="黑体" w:cs="黑体" w:hint="eastAsia"/>
          <w:bCs/>
          <w:spacing w:val="1"/>
          <w:sz w:val="22"/>
        </w:rPr>
        <w:t>：劳健鹏 周英兰 杨大庆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许得众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张炜彬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王凌峰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劳津诚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杨志鹏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劳恩能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甄子涵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梁家乐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甘海峰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梁铭棋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齐睿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梁奕彬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范绍轩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劳锦鹏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劳成旭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谭锐斌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劳锦涛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劳文沛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劳振峰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齐豪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劳润庆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龚明健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劳柏宁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曹伊涛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曹政鸿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欧晓文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韦启潇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劳梓淇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甄羽霏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唐华婷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张敬澜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李晓阳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劳君婷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劳沛珊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邓诗茵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劳思敏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李静怡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杨静瑜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劳沛儿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梁欣欣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劳俊燕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劳倩岚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劳海晴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梁智恩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杨可怡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劳紫荷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劳欣仪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方晓昕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劳依娜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卢玉芝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钟梓琪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E00701" w:rsidRPr="00E00701" w:rsidRDefault="00E00701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t>开平市长沙</w:t>
      </w:r>
      <w:r w:rsidRPr="00E00701">
        <w:rPr>
          <w:rFonts w:ascii="黑体" w:eastAsia="黑体" w:hAnsi="黑体" w:cs="黑体" w:hint="eastAsia"/>
          <w:bCs/>
          <w:spacing w:val="1"/>
          <w:sz w:val="22"/>
        </w:rPr>
        <w:t>街道办事处</w:t>
      </w:r>
      <w:r w:rsidRPr="00E00701">
        <w:rPr>
          <w:rFonts w:ascii="黑体" w:eastAsia="黑体" w:hAnsi="黑体" w:cs="黑体"/>
          <w:bCs/>
          <w:spacing w:val="1"/>
          <w:sz w:val="22"/>
        </w:rPr>
        <w:t>实验学校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  </w:t>
      </w:r>
      <w:r w:rsidR="007B1080" w:rsidRPr="00E0070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E00701">
        <w:rPr>
          <w:rFonts w:ascii="黑体" w:eastAsia="黑体" w:hAnsi="黑体" w:cs="黑体" w:hint="eastAsia"/>
          <w:bCs/>
          <w:spacing w:val="1"/>
          <w:sz w:val="22"/>
        </w:rPr>
        <w:t>：张永堃 吴瑞明 宋煜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陈君怡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刘宇椿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陆美琪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郑志淇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周颖妍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关淑仪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梁俊源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梁炜乐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卢华棽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张心怡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赵明恩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黄寅峰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梁冠升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张晨熙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巫林琳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农彩莹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张嘉杰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梁家睿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黎怡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孔可滢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杨秀婷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谭咏儿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刘成瑞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彭天耀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梁晓婷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覃海轩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周琨耀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李乐怡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吴嘉城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邓勇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马俊豪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温凯烽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周楚尧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陈咏希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江紫婷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罗凤青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罗玉凤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区金丽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谭泉峰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方灿杰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关丽欣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农先焕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周艺杨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25525" w:rsidRDefault="00B25525" w:rsidP="00232A7A">
      <w:pPr>
        <w:autoSpaceDE w:val="0"/>
        <w:autoSpaceDN w:val="0"/>
        <w:spacing w:line="360" w:lineRule="auto"/>
        <w:rPr>
          <w:rFonts w:ascii="黑体" w:eastAsia="黑体" w:hAnsi="黑体" w:cs="黑体" w:hint="eastAsia"/>
          <w:bCs/>
          <w:spacing w:val="1"/>
          <w:sz w:val="22"/>
        </w:rPr>
      </w:pPr>
    </w:p>
    <w:p w:rsidR="00B25525" w:rsidRDefault="00B25525" w:rsidP="00232A7A">
      <w:pPr>
        <w:autoSpaceDE w:val="0"/>
        <w:autoSpaceDN w:val="0"/>
        <w:spacing w:line="360" w:lineRule="auto"/>
        <w:rPr>
          <w:rFonts w:ascii="黑体" w:eastAsia="黑体" w:hAnsi="黑体" w:cs="黑体" w:hint="eastAsia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t>恩平市江南</w:t>
      </w:r>
      <w:r w:rsidRPr="00E00701">
        <w:rPr>
          <w:rFonts w:ascii="黑体" w:eastAsia="黑体" w:hAnsi="黑体" w:cs="黑体" w:hint="eastAsia"/>
          <w:bCs/>
          <w:spacing w:val="1"/>
          <w:sz w:val="22"/>
        </w:rPr>
        <w:t>学校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   </w:t>
      </w:r>
      <w:r w:rsidR="007B1080" w:rsidRPr="00E0070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E00701">
        <w:rPr>
          <w:rFonts w:ascii="黑体" w:eastAsia="黑体" w:hAnsi="黑体" w:cs="黑体" w:hint="eastAsia"/>
          <w:bCs/>
          <w:spacing w:val="1"/>
          <w:sz w:val="22"/>
        </w:rPr>
        <w:t>：肖谷生 张惠华</w:t>
      </w:r>
      <w:r w:rsidR="007B1080"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</w:t>
      </w:r>
      <w:r w:rsidR="007B1080" w:rsidRPr="00E00701">
        <w:rPr>
          <w:rFonts w:hint="eastAsia"/>
        </w:rPr>
        <w:t>聂儒世</w:t>
      </w:r>
    </w:p>
    <w:tbl>
      <w:tblPr>
        <w:tblpPr w:leftFromText="180" w:rightFromText="180" w:vertAnchor="text" w:horzAnchor="page" w:tblpX="2843" w:tblpY="94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232A7A" w:rsidRPr="00E0070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吴婷婷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冯子缘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冯盈宝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张嘉怡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吴凯腾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梁翠瑜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郑骏濠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郑晓鸿</w:t>
            </w:r>
          </w:p>
        </w:tc>
      </w:tr>
      <w:tr w:rsidR="00232A7A" w:rsidRPr="00E0070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张紫岚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黄活然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莫玉婷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梁超艺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廖泽琴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黎沃淋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李丽儿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熊芷芸</w:t>
            </w:r>
          </w:p>
        </w:tc>
      </w:tr>
      <w:tr w:rsidR="00232A7A" w:rsidRPr="00E0070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姜雅丹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李南焕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李银芳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谭钰瑜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香茗桓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朱铭娴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冯乐萍</w:t>
            </w:r>
          </w:p>
        </w:tc>
      </w:tr>
      <w:tr w:rsidR="00232A7A" w:rsidRPr="00E0070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冯依琪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何晓怡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吴雅玲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冯雨晴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岑均涛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何晓俊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冯达俊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冯梓杰</w:t>
            </w:r>
          </w:p>
        </w:tc>
      </w:tr>
      <w:tr w:rsidR="00232A7A" w:rsidRPr="00E0070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岑栩乐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陈胤朵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冯爱玲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曾子婷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李慧莹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韦光辉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邓金凤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张应龙</w:t>
            </w:r>
          </w:p>
        </w:tc>
      </w:tr>
      <w:tr w:rsidR="00232A7A" w:rsidRPr="00E0070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spacing w:line="360" w:lineRule="auto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spacing w:line="360" w:lineRule="auto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spacing w:line="360" w:lineRule="auto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spacing w:line="360" w:lineRule="auto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spacing w:line="360" w:lineRule="auto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spacing w:line="360" w:lineRule="auto"/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232A7A" w:rsidRPr="00E00701" w:rsidRDefault="00232A7A" w:rsidP="00232A7A">
      <w:pPr>
        <w:tabs>
          <w:tab w:val="center" w:pos="105"/>
          <w:tab w:val="left" w:pos="210"/>
        </w:tabs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7B1080" w:rsidRPr="00E00701" w:rsidRDefault="007B1080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E00701" w:rsidRPr="00E00701" w:rsidRDefault="00E00701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E00701" w:rsidRPr="00E00701" w:rsidRDefault="00E00701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E00701" w:rsidRPr="00E00701" w:rsidRDefault="00E00701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E00701" w:rsidRDefault="00E00701" w:rsidP="00232A7A">
      <w:pPr>
        <w:autoSpaceDE w:val="0"/>
        <w:autoSpaceDN w:val="0"/>
        <w:spacing w:line="360" w:lineRule="auto"/>
        <w:rPr>
          <w:rFonts w:ascii="黑体" w:eastAsia="黑体" w:hAnsi="黑体" w:cs="黑体" w:hint="eastAsia"/>
          <w:bCs/>
          <w:spacing w:val="1"/>
          <w:sz w:val="22"/>
        </w:rPr>
      </w:pPr>
    </w:p>
    <w:p w:rsidR="00B25525" w:rsidRPr="00E00701" w:rsidRDefault="00B25525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/>
          <w:bCs/>
          <w:spacing w:val="1"/>
          <w:sz w:val="22"/>
        </w:rPr>
        <w:t>恩平市黄冈实验中学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 xml:space="preserve">     </w:t>
      </w:r>
      <w:r w:rsidR="007B1080" w:rsidRPr="00E0070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E00701">
        <w:rPr>
          <w:rFonts w:ascii="黑体" w:eastAsia="黑体" w:hAnsi="黑体" w:cs="黑体" w:hint="eastAsia"/>
          <w:bCs/>
          <w:spacing w:val="1"/>
          <w:sz w:val="22"/>
        </w:rPr>
        <w:t>：黄增维 卢浩鹏 徐思扬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莫乐晴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岑梓晴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何嘉媚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郑子琳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郑都敏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吴春梅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陈诗诗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冯小芳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黎于晴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汤乐桐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夏雨轩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梁艺宝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吴欣桐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黎煊颖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雷金莹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聂宇蔚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张欣妍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龙施施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覃子琳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梁姚瑶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梁文丞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黄德优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王梓航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余泽铭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彭诺尔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梁臻豪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张超炫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冯正纲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邓梓宏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梁辉志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郑润彬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黄杰能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李子杰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马灿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朱昊天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梁裕海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郑浩荣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黄嘉辉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梁珈俊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关杨锦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何梓彦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李逸铖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黎悦凡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吴泽铭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黎昊斌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李逸涛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田明豪</w:t>
            </w:r>
          </w:p>
        </w:tc>
      </w:tr>
      <w:tr w:rsidR="00232A7A" w:rsidRPr="00E0070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吴志浩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E00701">
              <w:rPr>
                <w:rFonts w:ascii="宋体" w:hAnsi="宋体" w:cs="宋体" w:hint="eastAsia"/>
                <w:sz w:val="20"/>
                <w:szCs w:val="20"/>
              </w:rPr>
              <w:t>郑皓仁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2A7A" w:rsidRPr="00E00701" w:rsidRDefault="00232A7A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E0070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232A7A" w:rsidRPr="00E00701" w:rsidRDefault="00232A7A" w:rsidP="00232A7A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12517F" w:rsidRPr="00E00701" w:rsidRDefault="0012517F"/>
    <w:sectPr w:rsidR="0012517F" w:rsidRPr="00E00701" w:rsidSect="001251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043" w:rsidRDefault="00BC3043" w:rsidP="005D092B">
      <w:r>
        <w:separator/>
      </w:r>
    </w:p>
  </w:endnote>
  <w:endnote w:type="continuationSeparator" w:id="1">
    <w:p w:rsidR="00BC3043" w:rsidRDefault="00BC3043" w:rsidP="005D0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043" w:rsidRDefault="00BC3043" w:rsidP="005D092B">
      <w:r>
        <w:separator/>
      </w:r>
    </w:p>
  </w:footnote>
  <w:footnote w:type="continuationSeparator" w:id="1">
    <w:p w:rsidR="00BC3043" w:rsidRDefault="00BC3043" w:rsidP="005D09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multilevel"/>
    <w:tmpl w:val="9239341B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2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nsid w:val="B5E306ED"/>
    <w:multiLevelType w:val="multilevel"/>
    <w:tmpl w:val="B5E306ED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nsid w:val="BF205925"/>
    <w:multiLevelType w:val="multilevel"/>
    <w:tmpl w:val="BF205925"/>
    <w:lvl w:ilvl="0">
      <w:start w:val="2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nsid w:val="C8879AEF"/>
    <w:multiLevelType w:val="multilevel"/>
    <w:tmpl w:val="C8879AEF"/>
    <w:lvl w:ilvl="0">
      <w:start w:val="4"/>
      <w:numFmt w:val="chineseCountingThousand"/>
      <w:suff w:val="nothing"/>
      <w:lvlText w:val="%1、"/>
      <w:lvlJc w:val="left"/>
      <w:rPr>
        <w:rFonts w:ascii="宋体" w:eastAsia="宋体" w:hAnsi="宋体" w:cs="宋体" w:hint="default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nsid w:val="CF092B84"/>
    <w:multiLevelType w:val="multilevel"/>
    <w:tmpl w:val="CF092B84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nsid w:val="DBF57C19"/>
    <w:multiLevelType w:val="singleLevel"/>
    <w:tmpl w:val="DBF57C1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F0596E50"/>
    <w:multiLevelType w:val="singleLevel"/>
    <w:tmpl w:val="F0596E5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0053208E"/>
    <w:multiLevelType w:val="multilevel"/>
    <w:tmpl w:val="0053208E"/>
    <w:lvl w:ilvl="0">
      <w:start w:val="1"/>
      <w:numFmt w:val="chineseCountingThousand"/>
      <w:suff w:val="nothing"/>
      <w:lvlText w:val="（%1）"/>
      <w:lvlJc w:val="left"/>
      <w:rPr>
        <w:rFonts w:ascii="MS Gothic" w:eastAsia="MS Gothic" w:hAnsi="MS Gothic" w:cs="MS Gothic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8">
    <w:nsid w:val="0248C179"/>
    <w:multiLevelType w:val="multilevel"/>
    <w:tmpl w:val="0248C179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9">
    <w:nsid w:val="03D62ECE"/>
    <w:multiLevelType w:val="multilevel"/>
    <w:tmpl w:val="03D62ECE"/>
    <w:lvl w:ilvl="0">
      <w:start w:val="1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0">
    <w:nsid w:val="1984A8CF"/>
    <w:multiLevelType w:val="singleLevel"/>
    <w:tmpl w:val="1984A8C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25B654F3"/>
    <w:multiLevelType w:val="multilevel"/>
    <w:tmpl w:val="25B654F3"/>
    <w:lvl w:ilvl="0">
      <w:start w:val="5"/>
      <w:numFmt w:val="chineseCountingThousand"/>
      <w:suff w:val="nothing"/>
      <w:lvlText w:val="（%1）"/>
      <w:lvlJc w:val="left"/>
      <w:rPr>
        <w:rFonts w:ascii="MS Gothic" w:eastAsia="MS Gothic" w:hAnsi="MS Gothic" w:cs="MS Gothic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2">
    <w:nsid w:val="2A8F537B"/>
    <w:multiLevelType w:val="multilevel"/>
    <w:tmpl w:val="2A8F537B"/>
    <w:lvl w:ilvl="0">
      <w:start w:val="1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3">
    <w:nsid w:val="4D4DC07F"/>
    <w:multiLevelType w:val="multilevel"/>
    <w:tmpl w:val="4D4DC07F"/>
    <w:lvl w:ilvl="0">
      <w:start w:val="1"/>
      <w:numFmt w:val="chineseCountingThousand"/>
      <w:suff w:val="nothing"/>
      <w:lvlText w:val="（%1）"/>
      <w:lvlJc w:val="left"/>
      <w:rPr>
        <w:rFonts w:ascii="MS Gothic" w:eastAsia="MS Gothic" w:hAnsi="MS Gothic" w:cs="MS Gothic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4">
    <w:nsid w:val="59ADCABA"/>
    <w:multiLevelType w:val="multilevel"/>
    <w:tmpl w:val="59ADCABA"/>
    <w:lvl w:ilvl="0">
      <w:start w:val="1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3"/>
        <w:w w:val="92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5">
    <w:nsid w:val="5A241D34"/>
    <w:multiLevelType w:val="multilevel"/>
    <w:tmpl w:val="5A241D34"/>
    <w:lvl w:ilvl="0">
      <w:start w:val="4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6">
    <w:nsid w:val="72183CF9"/>
    <w:multiLevelType w:val="multilevel"/>
    <w:tmpl w:val="72183CF9"/>
    <w:lvl w:ilvl="0">
      <w:start w:val="7"/>
      <w:numFmt w:val="japaneseLegal"/>
      <w:suff w:val="nothing"/>
      <w:lvlText w:val="（%1）"/>
      <w:lvlJc w:val="left"/>
      <w:rPr>
        <w:rFonts w:ascii="MS Gothic" w:eastAsia="MS Gothic" w:hAnsi="MS Gothic" w:cs="MS Gothic" w:hint="default"/>
        <w:spacing w:val="11"/>
        <w:w w:val="93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7">
    <w:nsid w:val="76E9380B"/>
    <w:multiLevelType w:val="singleLevel"/>
    <w:tmpl w:val="76E9380B"/>
    <w:lvl w:ilvl="0">
      <w:start w:val="1"/>
      <w:numFmt w:val="decimal"/>
      <w:lvlText w:val="%1."/>
      <w:lvlJc w:val="left"/>
      <w:pPr>
        <w:ind w:left="845" w:hanging="425"/>
      </w:pPr>
      <w:rPr>
        <w:rFonts w:hint="default"/>
        <w:color w:val="auto"/>
        <w:sz w:val="20"/>
        <w:szCs w:val="20"/>
      </w:r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2"/>
  </w:num>
  <w:num w:numId="5">
    <w:abstractNumId w:val="1"/>
  </w:num>
  <w:num w:numId="6">
    <w:abstractNumId w:val="9"/>
  </w:num>
  <w:num w:numId="7">
    <w:abstractNumId w:val="11"/>
  </w:num>
  <w:num w:numId="8">
    <w:abstractNumId w:val="16"/>
  </w:num>
  <w:num w:numId="9">
    <w:abstractNumId w:val="8"/>
  </w:num>
  <w:num w:numId="10">
    <w:abstractNumId w:val="0"/>
  </w:num>
  <w:num w:numId="11">
    <w:abstractNumId w:val="12"/>
  </w:num>
  <w:num w:numId="12">
    <w:abstractNumId w:val="15"/>
  </w:num>
  <w:num w:numId="13">
    <w:abstractNumId w:val="3"/>
  </w:num>
  <w:num w:numId="14">
    <w:abstractNumId w:val="13"/>
  </w:num>
  <w:num w:numId="15">
    <w:abstractNumId w:val="17"/>
  </w:num>
  <w:num w:numId="16">
    <w:abstractNumId w:val="10"/>
  </w:num>
  <w:num w:numId="17">
    <w:abstractNumId w:val="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A7A"/>
    <w:rsid w:val="00033645"/>
    <w:rsid w:val="00061C8C"/>
    <w:rsid w:val="00063D64"/>
    <w:rsid w:val="000A31F6"/>
    <w:rsid w:val="000A787C"/>
    <w:rsid w:val="000B3123"/>
    <w:rsid w:val="000D382A"/>
    <w:rsid w:val="000E737A"/>
    <w:rsid w:val="0012517F"/>
    <w:rsid w:val="001C27FE"/>
    <w:rsid w:val="002025C3"/>
    <w:rsid w:val="002049EB"/>
    <w:rsid w:val="00204D7F"/>
    <w:rsid w:val="00232A7A"/>
    <w:rsid w:val="00240FAE"/>
    <w:rsid w:val="00256616"/>
    <w:rsid w:val="002A23B1"/>
    <w:rsid w:val="002D42B6"/>
    <w:rsid w:val="002D5C17"/>
    <w:rsid w:val="002D6A8F"/>
    <w:rsid w:val="00323878"/>
    <w:rsid w:val="00352002"/>
    <w:rsid w:val="003558BC"/>
    <w:rsid w:val="00375532"/>
    <w:rsid w:val="00431C0A"/>
    <w:rsid w:val="00455D9B"/>
    <w:rsid w:val="005027DE"/>
    <w:rsid w:val="00520DE4"/>
    <w:rsid w:val="005342B6"/>
    <w:rsid w:val="00550496"/>
    <w:rsid w:val="005A07B3"/>
    <w:rsid w:val="005A2F24"/>
    <w:rsid w:val="005D092B"/>
    <w:rsid w:val="005D35FD"/>
    <w:rsid w:val="005F5B42"/>
    <w:rsid w:val="006452AF"/>
    <w:rsid w:val="006515F8"/>
    <w:rsid w:val="006551F4"/>
    <w:rsid w:val="00667DF7"/>
    <w:rsid w:val="00674CA1"/>
    <w:rsid w:val="006C70D2"/>
    <w:rsid w:val="006E776D"/>
    <w:rsid w:val="007135D3"/>
    <w:rsid w:val="00774485"/>
    <w:rsid w:val="007B1080"/>
    <w:rsid w:val="007B7447"/>
    <w:rsid w:val="007F20AB"/>
    <w:rsid w:val="00807401"/>
    <w:rsid w:val="00856468"/>
    <w:rsid w:val="008C1B06"/>
    <w:rsid w:val="008E0D0B"/>
    <w:rsid w:val="00953CC4"/>
    <w:rsid w:val="009D2377"/>
    <w:rsid w:val="00A07BE7"/>
    <w:rsid w:val="00A21237"/>
    <w:rsid w:val="00A507F2"/>
    <w:rsid w:val="00A638E0"/>
    <w:rsid w:val="00A71470"/>
    <w:rsid w:val="00AB11C2"/>
    <w:rsid w:val="00AE25A8"/>
    <w:rsid w:val="00B25525"/>
    <w:rsid w:val="00B654E9"/>
    <w:rsid w:val="00B75425"/>
    <w:rsid w:val="00B84D91"/>
    <w:rsid w:val="00B94D22"/>
    <w:rsid w:val="00BB1FB4"/>
    <w:rsid w:val="00BC3043"/>
    <w:rsid w:val="00C05D5F"/>
    <w:rsid w:val="00C4501B"/>
    <w:rsid w:val="00C551C1"/>
    <w:rsid w:val="00C61C9B"/>
    <w:rsid w:val="00C66EF9"/>
    <w:rsid w:val="00C959D9"/>
    <w:rsid w:val="00CD1C29"/>
    <w:rsid w:val="00CE2ECE"/>
    <w:rsid w:val="00D768E6"/>
    <w:rsid w:val="00DB194F"/>
    <w:rsid w:val="00DB3207"/>
    <w:rsid w:val="00DC497D"/>
    <w:rsid w:val="00DD36AA"/>
    <w:rsid w:val="00DF3419"/>
    <w:rsid w:val="00E00701"/>
    <w:rsid w:val="00E017B6"/>
    <w:rsid w:val="00E16930"/>
    <w:rsid w:val="00E251B4"/>
    <w:rsid w:val="00E814F9"/>
    <w:rsid w:val="00E96C9B"/>
    <w:rsid w:val="00EA0CF7"/>
    <w:rsid w:val="00F21D78"/>
    <w:rsid w:val="00F242C4"/>
    <w:rsid w:val="00F31AD2"/>
    <w:rsid w:val="00F541A8"/>
    <w:rsid w:val="00F70556"/>
    <w:rsid w:val="00F8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A7A"/>
    <w:pPr>
      <w:widowControl w:val="0"/>
      <w:jc w:val="both"/>
    </w:pPr>
    <w:rPr>
      <w:rFonts w:ascii="Times New Roman" w:eastAsia="宋体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232A7A"/>
    <w:rPr>
      <w:rFonts w:ascii="仿宋" w:eastAsia="仿宋" w:hAnsi="仿宋" w:cs="仿宋"/>
      <w:sz w:val="24"/>
      <w:szCs w:val="24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232A7A"/>
    <w:rPr>
      <w:rFonts w:ascii="仿宋" w:eastAsia="仿宋" w:hAnsi="仿宋" w:cs="仿宋"/>
      <w:kern w:val="0"/>
      <w:sz w:val="24"/>
      <w:szCs w:val="24"/>
      <w:lang w:val="zh-CN" w:bidi="zh-CN"/>
    </w:rPr>
  </w:style>
  <w:style w:type="paragraph" w:styleId="a4">
    <w:name w:val="footer"/>
    <w:basedOn w:val="a"/>
    <w:link w:val="Char0"/>
    <w:qFormat/>
    <w:rsid w:val="00232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232A7A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header"/>
    <w:basedOn w:val="a"/>
    <w:link w:val="Char1"/>
    <w:qFormat/>
    <w:rsid w:val="00232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sid w:val="00232A7A"/>
    <w:rPr>
      <w:rFonts w:ascii="Times New Roman" w:eastAsia="宋体" w:hAnsi="Times New Roman" w:cs="Times New Roman"/>
      <w:kern w:val="0"/>
      <w:sz w:val="18"/>
      <w:szCs w:val="18"/>
    </w:rPr>
  </w:style>
  <w:style w:type="table" w:styleId="a6">
    <w:name w:val="Table Grid"/>
    <w:basedOn w:val="a1"/>
    <w:uiPriority w:val="39"/>
    <w:qFormat/>
    <w:rsid w:val="00232A7A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rsid w:val="00232A7A"/>
    <w:rPr>
      <w:sz w:val="18"/>
      <w:szCs w:val="18"/>
    </w:rPr>
  </w:style>
  <w:style w:type="character" w:customStyle="1" w:styleId="Char2">
    <w:name w:val="批注框文本 Char"/>
    <w:basedOn w:val="a0"/>
    <w:link w:val="a7"/>
    <w:rsid w:val="00232A7A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NormalCharacter">
    <w:name w:val="NormalCharacter"/>
    <w:qFormat/>
    <w:rsid w:val="00232A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610</Words>
  <Characters>3480</Characters>
  <Application>Microsoft Office Word</Application>
  <DocSecurity>0</DocSecurity>
  <Lines>29</Lines>
  <Paragraphs>8</Paragraphs>
  <ScaleCrop>false</ScaleCrop>
  <Company>微软中国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李华斌</dc:creator>
  <cp:lastModifiedBy>李华斌</cp:lastModifiedBy>
  <cp:revision>5</cp:revision>
  <dcterms:created xsi:type="dcterms:W3CDTF">2023-04-18T01:00:00Z</dcterms:created>
  <dcterms:modified xsi:type="dcterms:W3CDTF">2023-04-18T03:57:00Z</dcterms:modified>
</cp:coreProperties>
</file>