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color w:val="FF0000"/>
          <w:spacing w:val="1"/>
          <w:sz w:val="32"/>
          <w:szCs w:val="32"/>
        </w:rPr>
      </w:pPr>
      <w:r w:rsidRPr="00CE78E5">
        <w:rPr>
          <w:rFonts w:ascii="黑体" w:eastAsia="黑体" w:hAnsi="黑体" w:cs="黑体" w:hint="eastAsia"/>
          <w:bCs/>
          <w:color w:val="FF0000"/>
          <w:spacing w:val="1"/>
          <w:sz w:val="32"/>
          <w:szCs w:val="32"/>
        </w:rPr>
        <w:t>一等奖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/>
          <w:bCs/>
          <w:spacing w:val="1"/>
          <w:sz w:val="22"/>
        </w:rPr>
        <w:t>江门市培英高级中学</w:t>
      </w:r>
    </w:p>
    <w:p w:rsidR="00BB55E2" w:rsidRPr="00CE78E5" w:rsidRDefault="00CE78E5" w:rsidP="00CE78E5">
      <w:pPr>
        <w:autoSpaceDE w:val="0"/>
        <w:autoSpaceDN w:val="0"/>
        <w:spacing w:line="360" w:lineRule="auto"/>
        <w:jc w:val="left"/>
        <w:rPr>
          <w:rFonts w:ascii="黑体" w:eastAsia="黑体" w:hAnsi="黑体" w:cs="黑体"/>
          <w:bCs/>
          <w:spacing w:val="1"/>
          <w:sz w:val="22"/>
        </w:rPr>
      </w:pPr>
      <w:r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 w:rsidR="00BB55E2" w:rsidRPr="00CE78E5">
        <w:rPr>
          <w:rFonts w:ascii="黑体" w:eastAsia="黑体" w:hAnsi="黑体" w:cs="黑体" w:hint="eastAsia"/>
          <w:bCs/>
          <w:spacing w:val="1"/>
          <w:sz w:val="22"/>
        </w:rPr>
        <w:t xml:space="preserve"> </w:t>
      </w:r>
      <w:r w:rsidRPr="00CE78E5">
        <w:rPr>
          <w:rFonts w:ascii="黑体" w:eastAsia="黑体" w:hAnsi="黑体" w:cs="黑体" w:hint="eastAsia"/>
          <w:bCs/>
          <w:spacing w:val="1"/>
          <w:sz w:val="22"/>
        </w:rPr>
        <w:t>优秀</w:t>
      </w:r>
      <w:r>
        <w:rPr>
          <w:rFonts w:ascii="黑体" w:eastAsia="黑体" w:hAnsi="黑体" w:cs="黑体" w:hint="eastAsia"/>
          <w:bCs/>
          <w:spacing w:val="1"/>
          <w:sz w:val="22"/>
        </w:rPr>
        <w:t>辅导老师</w:t>
      </w:r>
      <w:r w:rsidR="00BB55E2" w:rsidRPr="00CE78E5">
        <w:rPr>
          <w:rFonts w:ascii="黑体" w:eastAsia="黑体" w:hAnsi="黑体" w:cs="黑体" w:hint="eastAsia"/>
          <w:bCs/>
          <w:spacing w:val="1"/>
          <w:sz w:val="22"/>
        </w:rPr>
        <w:t>：师晓飞 张宇虹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杨淑筠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王彤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张若曦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陈钰成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叶恺铭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卢艾琳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李雅琪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方映湄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张逸菲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许菲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陈健华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李铭康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莫海玲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梁少华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范诚文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李健杰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李欣怡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陆嘉玲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张铭杨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翟豫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游剑锋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麦靖璇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贺诗文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罗楠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王晓惠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区智轩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17"/>
                <w:szCs w:val="17"/>
              </w:rPr>
              <w:t>阿依尼格尔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文婧敏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臧睿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陈岳宏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潘家栋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张明远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苏思涵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蒋欣倩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胡丹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刘苏琴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余冰泉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陈海瑜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冯子莹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陈宸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陈恒泰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陈钊鸣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曾德冠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赵良昊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何俊豪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邓文军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 w:hint="eastAsia"/>
                <w:sz w:val="20"/>
                <w:szCs w:val="20"/>
              </w:rPr>
              <w:t>杨欣阳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刘宗林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widowControl/>
              <w:jc w:val="center"/>
              <w:textAlignment w:val="bottom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华文宋体" w:eastAsia="华文宋体" w:hAnsi="华文宋体" w:cs="华文宋体"/>
                <w:sz w:val="20"/>
                <w:szCs w:val="20"/>
              </w:rPr>
              <w:t>归帆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rPr>
                <w:rFonts w:ascii="宋体" w:hAnsi="宋体" w:cs="宋体"/>
                <w:sz w:val="13"/>
                <w:szCs w:val="13"/>
              </w:rPr>
            </w:pPr>
          </w:p>
        </w:tc>
      </w:tr>
    </w:tbl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/>
          <w:bCs/>
          <w:spacing w:val="1"/>
          <w:sz w:val="22"/>
        </w:rPr>
        <w:t>鹤山市职业技术学校</w:t>
      </w: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 xml:space="preserve">        优秀</w:t>
      </w:r>
      <w:r>
        <w:rPr>
          <w:rFonts w:ascii="黑体" w:eastAsia="黑体" w:hAnsi="黑体" w:cs="黑体" w:hint="eastAsia"/>
          <w:bCs/>
          <w:spacing w:val="1"/>
          <w:sz w:val="22"/>
        </w:rPr>
        <w:t>辅导老师</w:t>
      </w:r>
      <w:r w:rsidRPr="00CE78E5">
        <w:rPr>
          <w:rFonts w:ascii="黑体" w:eastAsia="黑体" w:hAnsi="黑体" w:cs="黑体" w:hint="eastAsia"/>
          <w:bCs/>
          <w:spacing w:val="1"/>
          <w:sz w:val="22"/>
        </w:rPr>
        <w:t>：冯学勉 罗利梅 尹一平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黄宝婷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李静怡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洪婧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李晓铧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张雯馨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崔海健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冯海明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何家浩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吕耀驹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劳芍豪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张国林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黎梓豪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李泳欣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刘美乐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王嘉恩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林幸怡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梁灿松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冯俊杰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邱雨婷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梁泳仪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卢林霞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朱星圆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张诗敏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何俊维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源嘉茵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谭飘然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熊家俊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虞  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郭政涛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侯仲一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劳嘉谦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吕华彬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吕俊辉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翁  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马明亮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李宇轩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覃永兴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梁振轩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李腾龙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廖翔宝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胡凯欣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陈梓琪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罗超仪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郑丽媛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冯锦怡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钟慧琳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杨美婷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王嘉仪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邓勇波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邓伟豪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E78E5" w:rsidRPr="00CE78E5" w:rsidRDefault="00CE78E5" w:rsidP="00CE78E5">
      <w:pPr>
        <w:autoSpaceDE w:val="0"/>
        <w:autoSpaceDN w:val="0"/>
        <w:spacing w:line="360" w:lineRule="auto"/>
      </w:pPr>
    </w:p>
    <w:p w:rsidR="00CE78E5" w:rsidRPr="00CE78E5" w:rsidRDefault="00CE78E5" w:rsidP="00CE78E5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/>
          <w:bCs/>
          <w:spacing w:val="1"/>
          <w:sz w:val="22"/>
        </w:rPr>
        <w:t>恩平市华侨中学</w:t>
      </w: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 xml:space="preserve">            优秀</w:t>
      </w:r>
      <w:r>
        <w:rPr>
          <w:rFonts w:ascii="黑体" w:eastAsia="黑体" w:hAnsi="黑体" w:cs="黑体" w:hint="eastAsia"/>
          <w:bCs/>
          <w:spacing w:val="1"/>
          <w:sz w:val="22"/>
        </w:rPr>
        <w:t>辅导老师</w:t>
      </w:r>
      <w:r w:rsidRPr="00CE78E5">
        <w:rPr>
          <w:rFonts w:ascii="黑体" w:eastAsia="黑体" w:hAnsi="黑体" w:cs="黑体" w:hint="eastAsia"/>
          <w:bCs/>
          <w:spacing w:val="1"/>
          <w:sz w:val="22"/>
        </w:rPr>
        <w:t>：卢计有 梁慈安 李宗仁</w:t>
      </w:r>
    </w:p>
    <w:tbl>
      <w:tblPr>
        <w:tblpPr w:leftFromText="180" w:rightFromText="180" w:vertAnchor="text" w:horzAnchor="page" w:tblpX="2888" w:tblpY="105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翟豪国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柳龙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 何文杰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周俊浩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韦记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吴驾宇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温雨锦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谭喜阳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余柏臻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简嘉文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梁子轩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冯俊铭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王智鑫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冯家乐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邝灏楠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黎尚东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王国江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方达贤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冯晓斌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陈杰林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黎真彻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杨嘉圣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吴金鹏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梁嘉玟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廖紫君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黄子恩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梁诗萍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刘子琪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林涵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梁靖恩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石梦宁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占慧琳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岑晓晔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刘筱燕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蔡露露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李欣怡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秦君岚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胡悦芳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杨皓婷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邹秀如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刘欣仪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梁集翔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李忠保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何文俊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梁伟俊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刘思华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杨文轩</w:t>
            </w:r>
          </w:p>
        </w:tc>
      </w:tr>
      <w:tr w:rsidR="00CE78E5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余可欣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邱心怡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赖柳冰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吴慧莹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78E5" w:rsidRPr="00CE78E5" w:rsidRDefault="00CE78E5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CE78E5" w:rsidRPr="00CE78E5" w:rsidRDefault="00CE78E5" w:rsidP="00CE78E5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CE78E5">
      <w:pPr>
        <w:autoSpaceDE w:val="0"/>
        <w:autoSpaceDN w:val="0"/>
        <w:spacing w:line="360" w:lineRule="auto"/>
        <w:rPr>
          <w:rFonts w:ascii="黑体" w:eastAsia="黑体" w:hAnsi="黑体" w:cs="黑体"/>
          <w:bCs/>
          <w:color w:val="FF0000"/>
          <w:spacing w:val="1"/>
          <w:sz w:val="32"/>
          <w:szCs w:val="32"/>
        </w:rPr>
      </w:pPr>
      <w:r w:rsidRPr="00CE78E5">
        <w:rPr>
          <w:rFonts w:ascii="黑体" w:eastAsia="黑体" w:hAnsi="黑体" w:cs="黑体" w:hint="eastAsia"/>
          <w:bCs/>
          <w:color w:val="FF0000"/>
          <w:spacing w:val="1"/>
          <w:sz w:val="32"/>
          <w:szCs w:val="32"/>
        </w:rPr>
        <w:lastRenderedPageBreak/>
        <w:t>二等奖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/>
          <w:bCs/>
          <w:spacing w:val="1"/>
          <w:sz w:val="22"/>
        </w:rPr>
        <w:t>江门市第一职业高级中学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 xml:space="preserve">         </w:t>
      </w:r>
      <w:r w:rsidR="00CE78E5" w:rsidRPr="00CE78E5">
        <w:rPr>
          <w:rFonts w:ascii="黑体" w:eastAsia="黑体" w:hAnsi="黑体" w:cs="黑体" w:hint="eastAsia"/>
          <w:bCs/>
          <w:spacing w:val="1"/>
          <w:sz w:val="22"/>
        </w:rPr>
        <w:t>优秀</w:t>
      </w:r>
      <w:r w:rsidR="00CE78E5">
        <w:rPr>
          <w:rFonts w:ascii="黑体" w:eastAsia="黑体" w:hAnsi="黑体" w:cs="黑体" w:hint="eastAsia"/>
          <w:bCs/>
          <w:spacing w:val="1"/>
          <w:sz w:val="22"/>
        </w:rPr>
        <w:t>辅导老师</w:t>
      </w:r>
      <w:r w:rsidRPr="00CE78E5">
        <w:rPr>
          <w:rFonts w:ascii="黑体" w:eastAsia="黑体" w:hAnsi="黑体" w:cs="黑体" w:hint="eastAsia"/>
          <w:bCs/>
          <w:spacing w:val="1"/>
          <w:sz w:val="22"/>
        </w:rPr>
        <w:t>：何达权 郑跃坤 梁耀荣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王子鑫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区嘉汶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陈蕾禧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程静宜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王慧萍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胡凯琦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陆宣颖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郑咏欣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李可茵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陈泳淇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杨精灵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梁嘉恩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吕媛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陈奕霖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邓颖琪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谢雨欣 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谭晓盈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 钟泳恩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简初旭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刘欣雨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陈嘉灏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张梓文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黄东鹏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张俊杰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徐俊杰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梁文光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彭昱传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张家锐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伍健鹏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李嘉聪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蒙彬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韦毅浩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雷成果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麦锦荣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何庆国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陈荣杰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吴俊竣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吴学羽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梁振涛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 xml:space="preserve">肖梓鸣 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黄本概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胡俊伟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温骏豪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徐秋华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冯骏华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</w:tr>
    </w:tbl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/>
          <w:bCs/>
          <w:spacing w:val="1"/>
          <w:sz w:val="22"/>
        </w:rPr>
        <w:t>江门市新会陈经纶中学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 xml:space="preserve">         </w:t>
      </w:r>
      <w:r w:rsidR="00CE78E5" w:rsidRPr="00CE78E5">
        <w:rPr>
          <w:rFonts w:ascii="黑体" w:eastAsia="黑体" w:hAnsi="黑体" w:cs="黑体" w:hint="eastAsia"/>
          <w:bCs/>
          <w:spacing w:val="1"/>
          <w:sz w:val="22"/>
        </w:rPr>
        <w:t>优秀</w:t>
      </w:r>
      <w:r w:rsidR="00CE78E5">
        <w:rPr>
          <w:rFonts w:ascii="黑体" w:eastAsia="黑体" w:hAnsi="黑体" w:cs="黑体" w:hint="eastAsia"/>
          <w:bCs/>
          <w:spacing w:val="1"/>
          <w:sz w:val="22"/>
        </w:rPr>
        <w:t>辅导老师</w:t>
      </w:r>
      <w:r w:rsidRPr="00CE78E5">
        <w:rPr>
          <w:rFonts w:ascii="黑体" w:eastAsia="黑体" w:hAnsi="黑体" w:cs="黑体" w:hint="eastAsia"/>
          <w:bCs/>
          <w:spacing w:val="1"/>
          <w:sz w:val="22"/>
        </w:rPr>
        <w:t>：李锦鸿 何兆均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黎梓杰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何煜宏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黄苏醒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霍豪东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李嘉颖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潘振业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覃浩洋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王祺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谢灏俊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张铭乐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张梓锋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吴佩颖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侯泓霏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梁慧仪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李书静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李洁秾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张鸿斌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苏晓筠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周慧莲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麦诗琪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苏海欣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周文慧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赵子宁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李依敏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曾晓裳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黄芷瑶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林梓婷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罗梦怡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黄美欣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刘景培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过文涛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单星彪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吴荣钦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周嘉盛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陈锦鹏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肖允杰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邓秋贤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蒋洁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关叶婷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张永鸿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肖佳承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梁梓健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朱欣健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林浩钱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CE78E5">
              <w:rPr>
                <w:rFonts w:ascii="宋体" w:hAnsi="宋体" w:cs="宋体" w:hint="eastAsia"/>
                <w:sz w:val="18"/>
                <w:szCs w:val="18"/>
              </w:rPr>
              <w:t>张柏键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/>
          <w:bCs/>
          <w:spacing w:val="1"/>
          <w:sz w:val="22"/>
        </w:rPr>
        <w:t>开平市机电中等职业技术学校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 xml:space="preserve">          </w:t>
      </w:r>
      <w:r w:rsidR="00CE78E5" w:rsidRPr="00CE78E5">
        <w:rPr>
          <w:rFonts w:ascii="黑体" w:eastAsia="黑体" w:hAnsi="黑体" w:cs="黑体" w:hint="eastAsia"/>
          <w:bCs/>
          <w:spacing w:val="1"/>
          <w:sz w:val="22"/>
        </w:rPr>
        <w:t>优秀</w:t>
      </w:r>
      <w:r w:rsidR="00CE78E5">
        <w:rPr>
          <w:rFonts w:ascii="黑体" w:eastAsia="黑体" w:hAnsi="黑体" w:cs="黑体" w:hint="eastAsia"/>
          <w:bCs/>
          <w:spacing w:val="1"/>
          <w:sz w:val="22"/>
        </w:rPr>
        <w:t>辅导老师</w:t>
      </w:r>
      <w:r w:rsidRPr="00CE78E5">
        <w:rPr>
          <w:rFonts w:ascii="黑体" w:eastAsia="黑体" w:hAnsi="黑体" w:cs="黑体" w:hint="eastAsia"/>
          <w:bCs/>
          <w:spacing w:val="1"/>
          <w:sz w:val="22"/>
        </w:rPr>
        <w:t>：黄日辉 凌艺文 杨柳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荀瑞君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朱锦豪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邓伟杰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吴冠浪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邱家欢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关军豪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安登涛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李鑫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胡宇宏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谭家豪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伍浩诚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张景峰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王利豪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梁梓桦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杨润清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梁勇年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谭永森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蒋俐玲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罗翠怡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陈丽玉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阳亚希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林杏秀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潘丽娜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巫银霞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周慧文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张开林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李竹艳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刘兰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谭颖心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黄婷婷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农彩晨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陈云洪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黄国英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吴映儒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赖梦珍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谭玉怡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梁雅茵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谢倩怡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文卓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唐日乐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黄安华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谭单任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jc w:val="center"/>
        <w:rPr>
          <w:rFonts w:ascii="仿宋" w:eastAsia="仿宋" w:hAnsi="仿宋" w:cs="仿宋"/>
          <w:bCs/>
          <w:spacing w:val="1"/>
          <w:sz w:val="28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仿宋" w:eastAsia="仿宋" w:hAnsi="仿宋" w:cs="仿宋"/>
          <w:bCs/>
          <w:spacing w:val="1"/>
          <w:sz w:val="28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E78E5" w:rsidRPr="00CE78E5" w:rsidRDefault="00CE78E5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/>
          <w:bCs/>
          <w:spacing w:val="1"/>
          <w:sz w:val="22"/>
        </w:rPr>
        <w:lastRenderedPageBreak/>
        <w:t>开平市吴汉良理工学校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 w:rsidR="00CE78E5" w:rsidRPr="00CE78E5">
        <w:rPr>
          <w:rFonts w:ascii="黑体" w:eastAsia="黑体" w:hAnsi="黑体" w:cs="黑体" w:hint="eastAsia"/>
          <w:bCs/>
          <w:spacing w:val="1"/>
          <w:sz w:val="22"/>
        </w:rPr>
        <w:t>优秀</w:t>
      </w:r>
      <w:r w:rsidR="00CE78E5">
        <w:rPr>
          <w:rFonts w:ascii="黑体" w:eastAsia="黑体" w:hAnsi="黑体" w:cs="黑体" w:hint="eastAsia"/>
          <w:bCs/>
          <w:spacing w:val="1"/>
          <w:sz w:val="22"/>
        </w:rPr>
        <w:t>辅导老师</w:t>
      </w:r>
      <w:r w:rsidRPr="00CE78E5">
        <w:rPr>
          <w:rFonts w:ascii="黑体" w:eastAsia="黑体" w:hAnsi="黑体" w:cs="黑体" w:hint="eastAsia"/>
          <w:bCs/>
          <w:spacing w:val="1"/>
          <w:sz w:val="22"/>
        </w:rPr>
        <w:t>：肖学胜 张学文 易小霞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龚汉威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关俊杰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甄健文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陈景阳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甄耀扬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黄俊颖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何均权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梁家鸿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刘帅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林东威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唐孟波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苏鹏飞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马荣贵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吴胜丰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4C1CAB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黄绪兰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刘世豪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4C1CAB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何颖欣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谭广斌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苏律然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池家豪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赵秋霞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陆玉婷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罗凤者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何绮雯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李美仪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李艳琼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陈洁仪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周梓灵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崔丽筵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李萍霞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胡嘉茵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黄琪琪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黄利婷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廖砖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凌依婷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方翠琳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吴冰琳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王杰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梁嘉欣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吴莹莹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韦又榕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谭宝瑜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梁嘉琪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赵凤舞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周薇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赵春英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麻秀莲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邝保爱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/>
          <w:bCs/>
          <w:spacing w:val="1"/>
          <w:sz w:val="22"/>
        </w:rPr>
        <w:t>恩平市郁文中学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 xml:space="preserve">    </w:t>
      </w:r>
      <w:r w:rsidR="00CE78E5" w:rsidRPr="00CE78E5">
        <w:rPr>
          <w:rFonts w:ascii="黑体" w:eastAsia="黑体" w:hAnsi="黑体" w:cs="黑体" w:hint="eastAsia"/>
          <w:bCs/>
          <w:spacing w:val="1"/>
          <w:sz w:val="22"/>
        </w:rPr>
        <w:t>优秀</w:t>
      </w:r>
      <w:r w:rsidR="00CE78E5">
        <w:rPr>
          <w:rFonts w:ascii="黑体" w:eastAsia="黑体" w:hAnsi="黑体" w:cs="黑体" w:hint="eastAsia"/>
          <w:bCs/>
          <w:spacing w:val="1"/>
          <w:sz w:val="22"/>
        </w:rPr>
        <w:t>辅导老师</w:t>
      </w:r>
      <w:r w:rsidRPr="00CE78E5">
        <w:rPr>
          <w:rFonts w:ascii="黑体" w:eastAsia="黑体" w:hAnsi="黑体" w:cs="黑体" w:hint="eastAsia"/>
          <w:bCs/>
          <w:spacing w:val="1"/>
          <w:sz w:val="22"/>
        </w:rPr>
        <w:t>：岑子君 张茂昌 李楚捷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王淑怡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曾露文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梁欣其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梁宝仪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吴浩峻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吴恩杰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姜朝宽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张子晨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李浩俊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邱扬寄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崔明鑫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燕程祥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梁桂铭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李健成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吴倬熙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吴洋怡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吴晓琪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潘洁雨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何嘉慧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吴晓敏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吴紫薇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何浩权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张文婷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吴浩民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陈奕欢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黎嘉铭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黄柏铭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黄鑫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冯欣仪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吴惠媚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梁美清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黎俊耀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岳嗣昌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何诺彬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谭乐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梁颖雄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冯杰斌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梁焱龙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陈金妍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叶路凤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宋体" w:hint="eastAsia"/>
                <w:sz w:val="20"/>
                <w:szCs w:val="20"/>
              </w:rPr>
              <w:t>伍学柔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莫晓华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冯小红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周俊骞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黄光亮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梁宝宜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伍嘉豪</w:t>
            </w:r>
          </w:p>
        </w:tc>
      </w:tr>
      <w:tr w:rsidR="00BB55E2" w:rsidRPr="00CE78E5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E78E5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莫杰萍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55E2" w:rsidRPr="00CE78E5" w:rsidRDefault="00BB55E2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CE78E5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B55E2" w:rsidRPr="00CE78E5" w:rsidRDefault="00BB55E2" w:rsidP="00BB55E2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sectPr w:rsidR="00BB55E2" w:rsidRPr="00CE78E5" w:rsidSect="001251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C8F" w:rsidRDefault="00172C8F" w:rsidP="004C1CAB">
      <w:r>
        <w:separator/>
      </w:r>
    </w:p>
  </w:endnote>
  <w:endnote w:type="continuationSeparator" w:id="1">
    <w:p w:rsidR="00172C8F" w:rsidRDefault="00172C8F" w:rsidP="004C1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C8F" w:rsidRDefault="00172C8F" w:rsidP="004C1CAB">
      <w:r>
        <w:separator/>
      </w:r>
    </w:p>
  </w:footnote>
  <w:footnote w:type="continuationSeparator" w:id="1">
    <w:p w:rsidR="00172C8F" w:rsidRDefault="00172C8F" w:rsidP="004C1C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2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nsid w:val="B5E306ED"/>
    <w:multiLevelType w:val="multilevel"/>
    <w:tmpl w:val="B5E306ED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nsid w:val="BF205925"/>
    <w:multiLevelType w:val="multilevel"/>
    <w:tmpl w:val="BF205925"/>
    <w:lvl w:ilvl="0">
      <w:start w:val="2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nsid w:val="C8879AEF"/>
    <w:multiLevelType w:val="multilevel"/>
    <w:tmpl w:val="C8879AEF"/>
    <w:lvl w:ilvl="0">
      <w:start w:val="4"/>
      <w:numFmt w:val="chineseCountingThousand"/>
      <w:suff w:val="nothing"/>
      <w:lvlText w:val="%1、"/>
      <w:lvlJc w:val="left"/>
      <w:rPr>
        <w:rFonts w:ascii="宋体" w:eastAsia="宋体" w:hAnsi="宋体" w:cs="宋体" w:hint="default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nsid w:val="CF092B84"/>
    <w:multiLevelType w:val="multilevel"/>
    <w:tmpl w:val="CF092B84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nsid w:val="DBF57C19"/>
    <w:multiLevelType w:val="singleLevel"/>
    <w:tmpl w:val="DBF57C1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F0596E50"/>
    <w:multiLevelType w:val="singleLevel"/>
    <w:tmpl w:val="F0596E5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0053208E"/>
    <w:multiLevelType w:val="multilevel"/>
    <w:tmpl w:val="0053208E"/>
    <w:lvl w:ilvl="0">
      <w:start w:val="1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nsid w:val="0248C179"/>
    <w:multiLevelType w:val="multilevel"/>
    <w:tmpl w:val="0248C179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nsid w:val="03D62ECE"/>
    <w:multiLevelType w:val="multilevel"/>
    <w:tmpl w:val="03D62ECE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nsid w:val="1984A8CF"/>
    <w:multiLevelType w:val="singleLevel"/>
    <w:tmpl w:val="1984A8C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25B654F3"/>
    <w:multiLevelType w:val="multilevel"/>
    <w:tmpl w:val="25B654F3"/>
    <w:lvl w:ilvl="0">
      <w:start w:val="5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2">
    <w:nsid w:val="2A8F537B"/>
    <w:multiLevelType w:val="multilevel"/>
    <w:tmpl w:val="2A8F537B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3">
    <w:nsid w:val="4D4DC07F"/>
    <w:multiLevelType w:val="multilevel"/>
    <w:tmpl w:val="4D4DC07F"/>
    <w:lvl w:ilvl="0">
      <w:start w:val="1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4">
    <w:nsid w:val="59ADCABA"/>
    <w:multiLevelType w:val="multilevel"/>
    <w:tmpl w:val="59ADCABA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3"/>
        <w:w w:val="92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5">
    <w:nsid w:val="5A241D34"/>
    <w:multiLevelType w:val="multilevel"/>
    <w:tmpl w:val="5A241D34"/>
    <w:lvl w:ilvl="0">
      <w:start w:val="4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6">
    <w:nsid w:val="72183CF9"/>
    <w:multiLevelType w:val="multilevel"/>
    <w:tmpl w:val="72183CF9"/>
    <w:lvl w:ilvl="0">
      <w:start w:val="7"/>
      <w:numFmt w:val="japaneseLegal"/>
      <w:suff w:val="nothing"/>
      <w:lvlText w:val="（%1）"/>
      <w:lvlJc w:val="left"/>
      <w:rPr>
        <w:rFonts w:ascii="MS Gothic" w:eastAsia="MS Gothic" w:hAnsi="MS Gothic" w:cs="MS Gothic" w:hint="default"/>
        <w:spacing w:val="11"/>
        <w:w w:val="93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7">
    <w:nsid w:val="76E9380B"/>
    <w:multiLevelType w:val="singleLevel"/>
    <w:tmpl w:val="76E9380B"/>
    <w:lvl w:ilvl="0">
      <w:start w:val="1"/>
      <w:numFmt w:val="decimal"/>
      <w:lvlText w:val="%1."/>
      <w:lvlJc w:val="left"/>
      <w:pPr>
        <w:ind w:left="845" w:hanging="425"/>
      </w:pPr>
      <w:rPr>
        <w:rFonts w:hint="default"/>
        <w:color w:val="auto"/>
        <w:sz w:val="20"/>
        <w:szCs w:val="20"/>
      </w:r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16"/>
  </w:num>
  <w:num w:numId="9">
    <w:abstractNumId w:val="8"/>
  </w:num>
  <w:num w:numId="10">
    <w:abstractNumId w:val="0"/>
  </w:num>
  <w:num w:numId="11">
    <w:abstractNumId w:val="12"/>
  </w:num>
  <w:num w:numId="12">
    <w:abstractNumId w:val="15"/>
  </w:num>
  <w:num w:numId="13">
    <w:abstractNumId w:val="3"/>
  </w:num>
  <w:num w:numId="14">
    <w:abstractNumId w:val="13"/>
  </w:num>
  <w:num w:numId="15">
    <w:abstractNumId w:val="17"/>
  </w:num>
  <w:num w:numId="16">
    <w:abstractNumId w:val="10"/>
  </w:num>
  <w:num w:numId="17">
    <w:abstractNumId w:val="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55E2"/>
    <w:rsid w:val="00033645"/>
    <w:rsid w:val="00061C8C"/>
    <w:rsid w:val="00063D64"/>
    <w:rsid w:val="000A31F6"/>
    <w:rsid w:val="000A787C"/>
    <w:rsid w:val="000B3123"/>
    <w:rsid w:val="000D382A"/>
    <w:rsid w:val="000E737A"/>
    <w:rsid w:val="0012517F"/>
    <w:rsid w:val="00172C8F"/>
    <w:rsid w:val="002025C3"/>
    <w:rsid w:val="00204D7F"/>
    <w:rsid w:val="00240FAE"/>
    <w:rsid w:val="00256616"/>
    <w:rsid w:val="002A23B1"/>
    <w:rsid w:val="002D42B6"/>
    <w:rsid w:val="002D5C17"/>
    <w:rsid w:val="002D6A8F"/>
    <w:rsid w:val="00323878"/>
    <w:rsid w:val="00352002"/>
    <w:rsid w:val="003558BC"/>
    <w:rsid w:val="00375532"/>
    <w:rsid w:val="00431C0A"/>
    <w:rsid w:val="00455D9B"/>
    <w:rsid w:val="004C1CAB"/>
    <w:rsid w:val="005027DE"/>
    <w:rsid w:val="00520DE4"/>
    <w:rsid w:val="005342B6"/>
    <w:rsid w:val="00550496"/>
    <w:rsid w:val="005A07B3"/>
    <w:rsid w:val="005A2F24"/>
    <w:rsid w:val="005D35FD"/>
    <w:rsid w:val="005F5B42"/>
    <w:rsid w:val="006452AF"/>
    <w:rsid w:val="006515F8"/>
    <w:rsid w:val="006551F4"/>
    <w:rsid w:val="00667DF7"/>
    <w:rsid w:val="00674CA1"/>
    <w:rsid w:val="006C70D2"/>
    <w:rsid w:val="006E776D"/>
    <w:rsid w:val="007135D3"/>
    <w:rsid w:val="00774485"/>
    <w:rsid w:val="007B7447"/>
    <w:rsid w:val="007F20AB"/>
    <w:rsid w:val="00807401"/>
    <w:rsid w:val="00856468"/>
    <w:rsid w:val="008C1B06"/>
    <w:rsid w:val="008E0D0B"/>
    <w:rsid w:val="00953CC4"/>
    <w:rsid w:val="009D2377"/>
    <w:rsid w:val="00A07BE7"/>
    <w:rsid w:val="00A21237"/>
    <w:rsid w:val="00A507F2"/>
    <w:rsid w:val="00A638E0"/>
    <w:rsid w:val="00A71470"/>
    <w:rsid w:val="00AB11C2"/>
    <w:rsid w:val="00AE25A8"/>
    <w:rsid w:val="00B654E9"/>
    <w:rsid w:val="00B75425"/>
    <w:rsid w:val="00B84D91"/>
    <w:rsid w:val="00BB1FB4"/>
    <w:rsid w:val="00BB55E2"/>
    <w:rsid w:val="00C05D5F"/>
    <w:rsid w:val="00C4501B"/>
    <w:rsid w:val="00C551C1"/>
    <w:rsid w:val="00C61C9B"/>
    <w:rsid w:val="00C66EF9"/>
    <w:rsid w:val="00C959D9"/>
    <w:rsid w:val="00CD1C29"/>
    <w:rsid w:val="00CE2ECE"/>
    <w:rsid w:val="00CE78E5"/>
    <w:rsid w:val="00D768E6"/>
    <w:rsid w:val="00DB194F"/>
    <w:rsid w:val="00DB3207"/>
    <w:rsid w:val="00DC497D"/>
    <w:rsid w:val="00DD36AA"/>
    <w:rsid w:val="00DF20F0"/>
    <w:rsid w:val="00DF3419"/>
    <w:rsid w:val="00E017B6"/>
    <w:rsid w:val="00E16930"/>
    <w:rsid w:val="00E251B4"/>
    <w:rsid w:val="00E814F9"/>
    <w:rsid w:val="00E96C9B"/>
    <w:rsid w:val="00EA0CF7"/>
    <w:rsid w:val="00F21D78"/>
    <w:rsid w:val="00F242C4"/>
    <w:rsid w:val="00F31AD2"/>
    <w:rsid w:val="00F541A8"/>
    <w:rsid w:val="00F70556"/>
    <w:rsid w:val="00F8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5E2"/>
    <w:pPr>
      <w:widowControl w:val="0"/>
      <w:jc w:val="both"/>
    </w:pPr>
    <w:rPr>
      <w:rFonts w:ascii="Times New Roman" w:eastAsia="宋体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B55E2"/>
    <w:rPr>
      <w:rFonts w:ascii="仿宋" w:eastAsia="仿宋" w:hAnsi="仿宋" w:cs="仿宋"/>
      <w:sz w:val="24"/>
      <w:szCs w:val="24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BB55E2"/>
    <w:rPr>
      <w:rFonts w:ascii="仿宋" w:eastAsia="仿宋" w:hAnsi="仿宋" w:cs="仿宋"/>
      <w:kern w:val="0"/>
      <w:sz w:val="24"/>
      <w:szCs w:val="24"/>
      <w:lang w:val="zh-CN" w:bidi="zh-CN"/>
    </w:rPr>
  </w:style>
  <w:style w:type="paragraph" w:styleId="a4">
    <w:name w:val="footer"/>
    <w:basedOn w:val="a"/>
    <w:link w:val="Char0"/>
    <w:qFormat/>
    <w:rsid w:val="00BB5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BB55E2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Char1"/>
    <w:qFormat/>
    <w:rsid w:val="00BB5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sid w:val="00BB55E2"/>
    <w:rPr>
      <w:rFonts w:ascii="Times New Roman" w:eastAsia="宋体" w:hAnsi="Times New Roman" w:cs="Times New Roman"/>
      <w:kern w:val="0"/>
      <w:sz w:val="18"/>
      <w:szCs w:val="18"/>
    </w:rPr>
  </w:style>
  <w:style w:type="table" w:styleId="a6">
    <w:name w:val="Table Grid"/>
    <w:basedOn w:val="a1"/>
    <w:uiPriority w:val="39"/>
    <w:qFormat/>
    <w:rsid w:val="00BB55E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rsid w:val="00BB55E2"/>
    <w:rPr>
      <w:sz w:val="18"/>
      <w:szCs w:val="18"/>
    </w:rPr>
  </w:style>
  <w:style w:type="character" w:customStyle="1" w:styleId="Char2">
    <w:name w:val="批注框文本 Char"/>
    <w:basedOn w:val="a0"/>
    <w:link w:val="a7"/>
    <w:rsid w:val="00BB55E2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NormalCharacter">
    <w:name w:val="NormalCharacter"/>
    <w:qFormat/>
    <w:rsid w:val="00BB5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302</Words>
  <Characters>1727</Characters>
  <Application>Microsoft Office Word</Application>
  <DocSecurity>0</DocSecurity>
  <Lines>14</Lines>
  <Paragraphs>4</Paragraphs>
  <ScaleCrop>false</ScaleCrop>
  <Company>微软中国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李华斌</dc:creator>
  <cp:lastModifiedBy>李华斌</cp:lastModifiedBy>
  <cp:revision>3</cp:revision>
  <dcterms:created xsi:type="dcterms:W3CDTF">2023-04-18T00:42:00Z</dcterms:created>
  <dcterms:modified xsi:type="dcterms:W3CDTF">2023-04-18T02:28:00Z</dcterms:modified>
</cp:coreProperties>
</file>